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5585A" w14:textId="77777777" w:rsidR="007838AD" w:rsidRDefault="00000000">
      <w:pPr>
        <w:pStyle w:val="Title"/>
      </w:pPr>
      <w:r>
        <w:t>Exit Interview Template</w:t>
      </w:r>
    </w:p>
    <w:p w14:paraId="7BEB3102" w14:textId="77777777" w:rsidR="007838AD" w:rsidRDefault="00000000">
      <w:r>
        <w:t>Use this template to guide your employee exit interviews. This form is designed to help HR teams collect meaningful feedback and identify trends over time.</w:t>
      </w:r>
    </w:p>
    <w:p w14:paraId="08C42266" w14:textId="77777777" w:rsidR="007838AD" w:rsidRDefault="00000000">
      <w:pPr>
        <w:pStyle w:val="Heading1"/>
      </w:pPr>
      <w:r>
        <w:t>Employee Details</w:t>
      </w:r>
    </w:p>
    <w:p w14:paraId="67686284" w14:textId="77777777" w:rsidR="007838AD" w:rsidRDefault="00000000">
      <w:r>
        <w:t>Employee Name: __________________________</w:t>
      </w:r>
    </w:p>
    <w:p w14:paraId="2A985C63" w14:textId="77777777" w:rsidR="007838AD" w:rsidRDefault="00000000">
      <w:r>
        <w:t>Job Title: ________________________________</w:t>
      </w:r>
    </w:p>
    <w:p w14:paraId="321D142A" w14:textId="77777777" w:rsidR="007838AD" w:rsidRDefault="00000000">
      <w:r>
        <w:t>Department: ______________________________</w:t>
      </w:r>
    </w:p>
    <w:p w14:paraId="209B4CB4" w14:textId="77777777" w:rsidR="007838AD" w:rsidRDefault="00000000">
      <w:r>
        <w:t>Manager: _________________________________</w:t>
      </w:r>
    </w:p>
    <w:p w14:paraId="00DA46C6" w14:textId="77777777" w:rsidR="007838AD" w:rsidRDefault="00000000">
      <w:r>
        <w:t>Final Working Day: _________________________</w:t>
      </w:r>
    </w:p>
    <w:p w14:paraId="50D9C1F1" w14:textId="77777777" w:rsidR="007838AD" w:rsidRDefault="00000000">
      <w:r>
        <w:t>Date of Interview: _________________________</w:t>
      </w:r>
    </w:p>
    <w:p w14:paraId="4CF2143E" w14:textId="77777777" w:rsidR="007838AD" w:rsidRDefault="00000000">
      <w:r>
        <w:t>Interviewed By: ____________________________</w:t>
      </w:r>
    </w:p>
    <w:p w14:paraId="7DFF5DB8" w14:textId="77777777" w:rsidR="007838AD" w:rsidRDefault="00000000">
      <w:pPr>
        <w:pStyle w:val="Heading1"/>
      </w:pPr>
      <w:r>
        <w:t>Introduction</w:t>
      </w:r>
    </w:p>
    <w:p w14:paraId="48BB5BD2" w14:textId="77777777" w:rsidR="007838AD" w:rsidRDefault="00000000">
      <w:r>
        <w:t>Thank the employee for their time. Explain that the purpose of the interview is to gather feedback to improve the workplace, not to evaluate their performance. Reassure them their responses will remain confidential and anonymous where possible.</w:t>
      </w:r>
    </w:p>
    <w:p w14:paraId="56BE6A6B" w14:textId="77777777" w:rsidR="007838AD" w:rsidRDefault="00000000">
      <w:pPr>
        <w:pStyle w:val="Heading1"/>
      </w:pPr>
      <w:r>
        <w:t>Exit Interview Questions</w:t>
      </w:r>
    </w:p>
    <w:p w14:paraId="6205709F" w14:textId="77777777" w:rsidR="007838AD" w:rsidRDefault="00000000">
      <w:r>
        <w:t>1. What prompted you to start looking for a new role?</w:t>
      </w:r>
    </w:p>
    <w:p w14:paraId="05BE773B" w14:textId="77777777" w:rsidR="007838AD" w:rsidRDefault="00000000">
      <w:r>
        <w:t>Response: ________________________________________________________________</w:t>
      </w:r>
    </w:p>
    <w:p w14:paraId="76F0C262" w14:textId="77777777" w:rsidR="007838AD" w:rsidRDefault="00000000">
      <w:r>
        <w:t>__________________________________________________________________________</w:t>
      </w:r>
    </w:p>
    <w:p w14:paraId="0D5E3366" w14:textId="77777777" w:rsidR="007838AD" w:rsidRDefault="00000000">
      <w:r>
        <w:t>__________________________________________________________________________</w:t>
      </w:r>
    </w:p>
    <w:p w14:paraId="71E68507" w14:textId="77777777" w:rsidR="007838AD" w:rsidRDefault="00000000">
      <w:r>
        <w:t>2. What did you enjoy most about your position here?</w:t>
      </w:r>
    </w:p>
    <w:p w14:paraId="338A477E" w14:textId="77777777" w:rsidR="007838AD" w:rsidRDefault="00000000">
      <w:r>
        <w:t>Response: ________________________________________________________________</w:t>
      </w:r>
    </w:p>
    <w:p w14:paraId="5AE5809E" w14:textId="77777777" w:rsidR="007838AD" w:rsidRDefault="00000000">
      <w:r>
        <w:t>__________________________________________________________________________</w:t>
      </w:r>
    </w:p>
    <w:p w14:paraId="3184110E" w14:textId="77777777" w:rsidR="007838AD" w:rsidRDefault="00000000">
      <w:r>
        <w:t>__________________________________________________________________________</w:t>
      </w:r>
    </w:p>
    <w:p w14:paraId="328F0FE4" w14:textId="77777777" w:rsidR="007838AD" w:rsidRDefault="00000000">
      <w:r>
        <w:t>3. What aspects of your job were most frustrating?</w:t>
      </w:r>
    </w:p>
    <w:p w14:paraId="35617472" w14:textId="77777777" w:rsidR="007838AD" w:rsidRDefault="00000000">
      <w:r>
        <w:t>Response: ________________________________________________________________</w:t>
      </w:r>
    </w:p>
    <w:p w14:paraId="76BD125A" w14:textId="77777777" w:rsidR="007838AD" w:rsidRDefault="00000000">
      <w:r>
        <w:t>__________________________________________________________________________</w:t>
      </w:r>
    </w:p>
    <w:p w14:paraId="4E75F7D6" w14:textId="77777777" w:rsidR="007838AD" w:rsidRDefault="00000000">
      <w:r>
        <w:t>__________________________________________________________________________</w:t>
      </w:r>
    </w:p>
    <w:p w14:paraId="1EB1B160" w14:textId="77777777" w:rsidR="007838AD" w:rsidRDefault="00000000">
      <w:r>
        <w:t>4. How would you describe the company culture?</w:t>
      </w:r>
    </w:p>
    <w:p w14:paraId="21EE612E" w14:textId="77777777" w:rsidR="007838AD" w:rsidRDefault="00000000">
      <w:r>
        <w:t>Response: ________________________________________________________________</w:t>
      </w:r>
    </w:p>
    <w:p w14:paraId="5112E91E" w14:textId="77777777" w:rsidR="007838AD" w:rsidRDefault="00000000">
      <w:r>
        <w:t>__________________________________________________________________________</w:t>
      </w:r>
    </w:p>
    <w:p w14:paraId="5D8601B5" w14:textId="77777777" w:rsidR="007838AD" w:rsidRDefault="00000000">
      <w:r>
        <w:t>__________________________________________________________________________</w:t>
      </w:r>
    </w:p>
    <w:p w14:paraId="78FC6679" w14:textId="77777777" w:rsidR="007838AD" w:rsidRDefault="00000000">
      <w:r>
        <w:t>5. How supported did you feel by your manager and team?</w:t>
      </w:r>
    </w:p>
    <w:p w14:paraId="05F43B7A" w14:textId="77777777" w:rsidR="007838AD" w:rsidRDefault="00000000">
      <w:r>
        <w:t>Response: ________________________________________________________________</w:t>
      </w:r>
    </w:p>
    <w:p w14:paraId="059A7331" w14:textId="77777777" w:rsidR="007838AD" w:rsidRDefault="00000000">
      <w:r>
        <w:t>__________________________________________________________________________</w:t>
      </w:r>
    </w:p>
    <w:p w14:paraId="1141D74D" w14:textId="77777777" w:rsidR="007838AD" w:rsidRDefault="00000000">
      <w:r>
        <w:t>__________________________________________________________________________</w:t>
      </w:r>
    </w:p>
    <w:p w14:paraId="25ED56CD" w14:textId="77777777" w:rsidR="007838AD" w:rsidRDefault="00000000">
      <w:r>
        <w:t>6. Were you satisfied with your compensation and benefits?</w:t>
      </w:r>
    </w:p>
    <w:p w14:paraId="1D27C84C" w14:textId="77777777" w:rsidR="007838AD" w:rsidRDefault="00000000">
      <w:r>
        <w:t>Response: ________________________________________________________________</w:t>
      </w:r>
    </w:p>
    <w:p w14:paraId="1A3BCC93" w14:textId="77777777" w:rsidR="007838AD" w:rsidRDefault="00000000">
      <w:r>
        <w:t>__________________________________________________________________________</w:t>
      </w:r>
    </w:p>
    <w:p w14:paraId="0323E964" w14:textId="77777777" w:rsidR="007838AD" w:rsidRDefault="00000000">
      <w:r>
        <w:t>__________________________________________________________________________</w:t>
      </w:r>
    </w:p>
    <w:p w14:paraId="13BD4778" w14:textId="77777777" w:rsidR="007838AD" w:rsidRDefault="00000000">
      <w:r>
        <w:t>7. What could we have done to make you stay?</w:t>
      </w:r>
    </w:p>
    <w:p w14:paraId="5F6B8B87" w14:textId="77777777" w:rsidR="007838AD" w:rsidRDefault="00000000">
      <w:r>
        <w:t>Response: ________________________________________________________________</w:t>
      </w:r>
    </w:p>
    <w:p w14:paraId="3BD4AF15" w14:textId="77777777" w:rsidR="007838AD" w:rsidRDefault="00000000">
      <w:r>
        <w:t>__________________________________________________________________________</w:t>
      </w:r>
    </w:p>
    <w:p w14:paraId="694D87D3" w14:textId="77777777" w:rsidR="007838AD" w:rsidRDefault="00000000">
      <w:r>
        <w:t>__________________________________________________________________________</w:t>
      </w:r>
    </w:p>
    <w:p w14:paraId="5E60A9A1" w14:textId="77777777" w:rsidR="007838AD" w:rsidRDefault="00000000">
      <w:r>
        <w:t>8. Did you have clear growth and development opportunities?</w:t>
      </w:r>
    </w:p>
    <w:p w14:paraId="3D58689E" w14:textId="77777777" w:rsidR="007838AD" w:rsidRDefault="00000000">
      <w:r>
        <w:t>Response: ________________________________________________________________</w:t>
      </w:r>
    </w:p>
    <w:p w14:paraId="03B25B28" w14:textId="77777777" w:rsidR="007838AD" w:rsidRDefault="00000000">
      <w:r>
        <w:t>__________________________________________________________________________</w:t>
      </w:r>
    </w:p>
    <w:p w14:paraId="6C5FB444" w14:textId="77777777" w:rsidR="007838AD" w:rsidRDefault="00000000">
      <w:r>
        <w:t>__________________________________________________________________________</w:t>
      </w:r>
    </w:p>
    <w:p w14:paraId="2E939163" w14:textId="77777777" w:rsidR="007838AD" w:rsidRDefault="00000000">
      <w:r>
        <w:t>9. Would you recommend this company to a friend?</w:t>
      </w:r>
    </w:p>
    <w:p w14:paraId="6E3D4007" w14:textId="77777777" w:rsidR="007838AD" w:rsidRDefault="00000000">
      <w:r>
        <w:t>Response: ________________________________________________________________</w:t>
      </w:r>
    </w:p>
    <w:p w14:paraId="3ECE4E2B" w14:textId="77777777" w:rsidR="007838AD" w:rsidRDefault="00000000">
      <w:r>
        <w:t>__________________________________________________________________________</w:t>
      </w:r>
    </w:p>
    <w:p w14:paraId="0B99AAC1" w14:textId="77777777" w:rsidR="007838AD" w:rsidRDefault="00000000">
      <w:r>
        <w:t>__________________________________________________________________________</w:t>
      </w:r>
    </w:p>
    <w:p w14:paraId="21386D81" w14:textId="77777777" w:rsidR="007838AD" w:rsidRDefault="00000000">
      <w:r>
        <w:t>10. Do you have any other feedback you'd like to share?</w:t>
      </w:r>
    </w:p>
    <w:p w14:paraId="0CCDBAF8" w14:textId="77777777" w:rsidR="007838AD" w:rsidRDefault="00000000">
      <w:r>
        <w:t>Response: ________________________________________________________________</w:t>
      </w:r>
    </w:p>
    <w:p w14:paraId="4B8A6C0C" w14:textId="77777777" w:rsidR="007838AD" w:rsidRDefault="00000000">
      <w:r>
        <w:t>__________________________________________________________________________</w:t>
      </w:r>
    </w:p>
    <w:p w14:paraId="185FEBCB" w14:textId="77777777" w:rsidR="007838AD" w:rsidRDefault="00000000">
      <w:r>
        <w:t>__________________________________________________________________________</w:t>
      </w:r>
    </w:p>
    <w:p w14:paraId="32E57FA6" w14:textId="77777777" w:rsidR="007838AD" w:rsidRDefault="00000000">
      <w:pPr>
        <w:pStyle w:val="Heading1"/>
      </w:pPr>
      <w:r>
        <w:t>Key Themes and Observations</w:t>
      </w:r>
    </w:p>
    <w:p w14:paraId="295EBFEC" w14:textId="73E1F679" w:rsidR="007838AD" w:rsidRDefault="00000000">
      <w:r>
        <w:t xml:space="preserve">Use this section to note key takeaways, </w:t>
      </w:r>
      <w:proofErr w:type="spellStart"/>
      <w:r>
        <w:t>categori</w:t>
      </w:r>
      <w:r w:rsidR="00F93C12">
        <w:t>s</w:t>
      </w:r>
      <w:r>
        <w:t>ed</w:t>
      </w:r>
      <w:proofErr w:type="spellEnd"/>
      <w:r>
        <w:t xml:space="preserve"> where possible (e.g., Culture, Management, Compensation, etc.).</w:t>
      </w:r>
    </w:p>
    <w:p w14:paraId="32F5988D" w14:textId="77777777" w:rsidR="007838AD" w:rsidRDefault="00000000">
      <w:r>
        <w:t>__________________________________________________________________________</w:t>
      </w:r>
    </w:p>
    <w:p w14:paraId="12EA2E92" w14:textId="77777777" w:rsidR="007838AD" w:rsidRDefault="00000000">
      <w:r>
        <w:t>__________________________________________________________________________</w:t>
      </w:r>
    </w:p>
    <w:p w14:paraId="3D09463F" w14:textId="77777777" w:rsidR="007838AD" w:rsidRDefault="00000000">
      <w:r>
        <w:t>__________________________________________________________________________</w:t>
      </w:r>
    </w:p>
    <w:p w14:paraId="27D8A300" w14:textId="77777777" w:rsidR="007838AD" w:rsidRDefault="00000000">
      <w:pPr>
        <w:pStyle w:val="Heading1"/>
      </w:pPr>
      <w:r>
        <w:t>Next Steps (Internal Use Only)</w:t>
      </w:r>
    </w:p>
    <w:p w14:paraId="3CF1EEBF" w14:textId="77777777" w:rsidR="007838AD" w:rsidRDefault="00000000">
      <w:r>
        <w:t>Notes or action items from the interview:</w:t>
      </w:r>
    </w:p>
    <w:p w14:paraId="2860F49F" w14:textId="77777777" w:rsidR="007838AD" w:rsidRDefault="00000000">
      <w:r>
        <w:t>__________________________________________________________________________</w:t>
      </w:r>
    </w:p>
    <w:p w14:paraId="2A954C6F" w14:textId="77777777" w:rsidR="007838AD" w:rsidRDefault="00000000">
      <w:r>
        <w:t>__________________________________________________________________________</w:t>
      </w:r>
    </w:p>
    <w:p w14:paraId="3CA1FB8B" w14:textId="77777777" w:rsidR="007838AD" w:rsidRDefault="00000000">
      <w:r>
        <w:t>__________________________________________________________________________</w:t>
      </w:r>
    </w:p>
    <w:p w14:paraId="2D3BC655" w14:textId="77777777" w:rsidR="007838AD" w:rsidRDefault="00000000">
      <w:pPr>
        <w:pStyle w:val="Heading1"/>
      </w:pPr>
      <w:r>
        <w:t>Closing the Interview</w:t>
      </w:r>
    </w:p>
    <w:p w14:paraId="6934859D" w14:textId="77777777" w:rsidR="007838AD" w:rsidRDefault="00000000">
      <w:r>
        <w:t>Before concluding the interview, be sure to:</w:t>
      </w:r>
    </w:p>
    <w:p w14:paraId="1EF6D6F7" w14:textId="77777777" w:rsidR="007838AD" w:rsidRDefault="00000000">
      <w:r>
        <w:t>• Reiterate your thanks for their time and honesty.</w:t>
      </w:r>
    </w:p>
    <w:p w14:paraId="7EA19007" w14:textId="5C7FA58C" w:rsidR="007838AD" w:rsidRDefault="00000000">
      <w:r>
        <w:t xml:space="preserve">• </w:t>
      </w:r>
      <w:proofErr w:type="spellStart"/>
      <w:r>
        <w:t>Summari</w:t>
      </w:r>
      <w:r w:rsidR="00F93C12">
        <w:t>s</w:t>
      </w:r>
      <w:r>
        <w:t>e</w:t>
      </w:r>
      <w:proofErr w:type="spellEnd"/>
      <w:r>
        <w:t xml:space="preserve"> key points you’ve heard (briefly).</w:t>
      </w:r>
    </w:p>
    <w:p w14:paraId="171F55A1" w14:textId="77777777" w:rsidR="007838AD" w:rsidRDefault="00000000">
      <w:r>
        <w:t>• Confirm what will happen with their feedback (e.g., who will see it, how it may be used).</w:t>
      </w:r>
    </w:p>
    <w:p w14:paraId="2824C959" w14:textId="77777777" w:rsidR="007838AD" w:rsidRDefault="00000000">
      <w:r>
        <w:t>• Ask if they have any final thoughts or questions.</w:t>
      </w:r>
    </w:p>
    <w:p w14:paraId="264D163A" w14:textId="77777777" w:rsidR="007838AD" w:rsidRDefault="00000000">
      <w:r>
        <w:t>• Confirm any final HR or offboarding steps (e.g., returning equipment, final paycheck, references).</w:t>
      </w:r>
    </w:p>
    <w:p w14:paraId="765A8011" w14:textId="77777777" w:rsidR="007838AD" w:rsidRDefault="00000000">
      <w:r>
        <w:t>• Wish them well in their next role or career step.</w:t>
      </w:r>
    </w:p>
    <w:sectPr w:rsidR="007838AD"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75122235">
    <w:abstractNumId w:val="8"/>
  </w:num>
  <w:num w:numId="2" w16cid:durableId="171378321">
    <w:abstractNumId w:val="6"/>
  </w:num>
  <w:num w:numId="3" w16cid:durableId="795223270">
    <w:abstractNumId w:val="5"/>
  </w:num>
  <w:num w:numId="4" w16cid:durableId="1878197782">
    <w:abstractNumId w:val="4"/>
  </w:num>
  <w:num w:numId="5" w16cid:durableId="1299261113">
    <w:abstractNumId w:val="7"/>
  </w:num>
  <w:num w:numId="6" w16cid:durableId="490490279">
    <w:abstractNumId w:val="3"/>
  </w:num>
  <w:num w:numId="7" w16cid:durableId="1056509119">
    <w:abstractNumId w:val="2"/>
  </w:num>
  <w:num w:numId="8" w16cid:durableId="1226184226">
    <w:abstractNumId w:val="1"/>
  </w:num>
  <w:num w:numId="9" w16cid:durableId="1660575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7838AD"/>
    <w:rsid w:val="00A91F6C"/>
    <w:rsid w:val="00AA1D8D"/>
    <w:rsid w:val="00B47730"/>
    <w:rsid w:val="00CB0664"/>
    <w:rsid w:val="00F93C1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D08E88"/>
  <w14:defaultImageDpi w14:val="300"/>
  <w15:docId w15:val="{4AE55257-6E46-F64D-8447-20AE88D33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John Crowley</cp:lastModifiedBy>
  <cp:revision>2</cp:revision>
  <dcterms:created xsi:type="dcterms:W3CDTF">2025-08-04T12:37:00Z</dcterms:created>
  <dcterms:modified xsi:type="dcterms:W3CDTF">2025-08-04T12:37:00Z</dcterms:modified>
  <cp:category/>
</cp:coreProperties>
</file>